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3F2" w:rsidRDefault="0013009B">
      <w:pPr>
        <w:pStyle w:val="Heading1"/>
      </w:pPr>
      <w:r>
        <w:t>Madhavi Gavara</w:t>
      </w:r>
    </w:p>
    <w:p w:rsidR="00F653F2" w:rsidRDefault="0013009B">
      <w:r>
        <w:rPr>
          <w:rFonts w:ascii="Segoe UI Symbol" w:hAnsi="Segoe UI Symbol"/>
        </w:rPr>
        <w:t>🏠</w:t>
      </w:r>
      <w:r>
        <w:t xml:space="preserve"> Palakol, India | </w:t>
      </w:r>
      <w:r>
        <w:rPr>
          <w:rFonts w:ascii="Segoe UI Symbol" w:hAnsi="Segoe UI Symbol"/>
        </w:rPr>
        <w:t>📞</w:t>
      </w:r>
      <w:r>
        <w:t xml:space="preserve"> +91 6302731108 | </w:t>
      </w:r>
      <w:r>
        <w:rPr>
          <w:rFonts w:ascii="Segoe UI Symbol" w:hAnsi="Segoe UI Symbol"/>
        </w:rPr>
        <w:t>✉</w:t>
      </w:r>
      <w:r>
        <w:t xml:space="preserve"> gavaramadhavi@gmail.com</w:t>
      </w:r>
    </w:p>
    <w:p w:rsidR="00F653F2" w:rsidRDefault="00F653F2"/>
    <w:p w:rsidR="00F653F2" w:rsidRDefault="0013009B">
      <w:pPr>
        <w:pStyle w:val="Heading2"/>
      </w:pPr>
      <w:r>
        <w:t>Professional Summary</w:t>
      </w:r>
    </w:p>
    <w:p w:rsidR="00F653F2" w:rsidRDefault="0013009B">
      <w:r>
        <w:t xml:space="preserve">Enthusiastic and detail-oriented Firmware Engineer with hands-on experience in embedded systems, firmware development, and hardware interfacing. </w:t>
      </w:r>
      <w:r>
        <w:t>Skilled in C, C++, Python, and embedded protocols like UART and I2C. Passionate about innovating and enhancing electronic solutions.</w:t>
      </w:r>
    </w:p>
    <w:p w:rsidR="00F653F2" w:rsidRDefault="0013009B">
      <w:pPr>
        <w:pStyle w:val="Heading2"/>
      </w:pPr>
      <w:r>
        <w:t>Work Experience</w:t>
      </w:r>
    </w:p>
    <w:p w:rsidR="00F653F2" w:rsidRDefault="0013009B">
      <w:pPr>
        <w:pStyle w:val="ListBullet"/>
      </w:pPr>
      <w:r>
        <w:t>Associate Engineer</w:t>
      </w:r>
    </w:p>
    <w:p w:rsidR="00F653F2" w:rsidRDefault="0013009B">
      <w:pPr>
        <w:pStyle w:val="ListBullet"/>
      </w:pPr>
      <w:r>
        <w:t>L&amp;T Technology Services | Hyderabad</w:t>
      </w:r>
      <w:r>
        <w:t>, India</w:t>
      </w:r>
      <w:r>
        <w:br/>
        <w:t>September 2023 – Present</w:t>
      </w:r>
    </w:p>
    <w:p w:rsidR="0013009B" w:rsidRDefault="0013009B">
      <w:pPr>
        <w:pStyle w:val="ListBullet"/>
      </w:pPr>
      <w:r>
        <w:t>Cube Power Management Project</w:t>
      </w:r>
      <w:bookmarkStart w:id="0" w:name="_GoBack"/>
      <w:bookmarkEnd w:id="0"/>
    </w:p>
    <w:p w:rsidR="00F653F2" w:rsidRDefault="0013009B">
      <w:r>
        <w:t>- Developed a system to</w:t>
      </w:r>
      <w:r>
        <w:t xml:space="preserve"> monitor lead-acid battery characteristics using the LTC1462-S chip.</w:t>
      </w:r>
      <w:r>
        <w:br/>
        <w:t>- Designed system architecture, developed firmware using Code Composer Studio (CCS), and implemented UART communication via Modbus.</w:t>
      </w:r>
      <w:r>
        <w:br/>
        <w:t>- Programmed and flashed firmware using UniFlash and JT</w:t>
      </w:r>
      <w:r>
        <w:t>AG, followed by debugging, testing, and documentation.</w:t>
      </w:r>
      <w:r>
        <w:br/>
        <w:t>- Improved battery management system efficiency and reliability.</w:t>
      </w:r>
    </w:p>
    <w:p w:rsidR="00F653F2" w:rsidRDefault="0013009B">
      <w:pPr>
        <w:pStyle w:val="ListBullet"/>
      </w:pPr>
      <w:r>
        <w:t>Smart Extension Box Project</w:t>
      </w:r>
    </w:p>
    <w:p w:rsidR="00F653F2" w:rsidRDefault="0013009B">
      <w:r>
        <w:t>- Developed a smart extension box to control home appliances through Wi-Fi modules.</w:t>
      </w:r>
      <w:r>
        <w:br/>
        <w:t>- Focused on both hardwa</w:t>
      </w:r>
      <w:r>
        <w:t>re design and C++ development.</w:t>
      </w:r>
    </w:p>
    <w:p w:rsidR="00F653F2" w:rsidRDefault="0013009B">
      <w:pPr>
        <w:pStyle w:val="ListBullet"/>
      </w:pPr>
      <w:r>
        <w:t>Automatic Street Lights Project (STM32, PDLC Concept)</w:t>
      </w:r>
    </w:p>
    <w:p w:rsidR="00F653F2" w:rsidRDefault="0013009B">
      <w:r>
        <w:t>- Designed and developed a system to automatically control streetlights based on ambient light using LDR sensors.</w:t>
      </w:r>
    </w:p>
    <w:p w:rsidR="00F653F2" w:rsidRDefault="0013009B">
      <w:pPr>
        <w:pStyle w:val="Heading2"/>
      </w:pPr>
      <w:r>
        <w:t>Personal Projects</w:t>
      </w:r>
    </w:p>
    <w:p w:rsidR="00F653F2" w:rsidRDefault="0013009B">
      <w:r>
        <w:t xml:space="preserve">- Brake Failure Indicator: Developed a </w:t>
      </w:r>
      <w:r>
        <w:t>simple 555 timer-based circuit to detect brake system failures with audio-visual alerts.</w:t>
      </w:r>
      <w:r>
        <w:br/>
        <w:t>- Cruise Control Simulation: Simulated cruise control for electric vehicles using MATLAB to maintain constant vehicle speed.</w:t>
      </w:r>
      <w:r>
        <w:br/>
        <w:t>- Brain Tumor Detection: Created a MATLAB-</w:t>
      </w:r>
      <w:r>
        <w:t>based model to assist early detection of brain tumors.</w:t>
      </w:r>
      <w:r>
        <w:br/>
        <w:t>- Automatic Street Lights: Designed an automated street lighting system using STM32 microcontroller and LDR sensors.</w:t>
      </w:r>
    </w:p>
    <w:p w:rsidR="00F653F2" w:rsidRDefault="0013009B">
      <w:pPr>
        <w:pStyle w:val="Heading2"/>
      </w:pPr>
      <w:r>
        <w:lastRenderedPageBreak/>
        <w:t>Education</w:t>
      </w:r>
    </w:p>
    <w:p w:rsidR="00F653F2" w:rsidRDefault="0013009B">
      <w:r>
        <w:t>Bachelor of Technology (B.Tech) – Electronics and Communication Engineerin</w:t>
      </w:r>
      <w:r>
        <w:t>g</w:t>
      </w:r>
    </w:p>
    <w:p w:rsidR="00F653F2" w:rsidRDefault="0013009B" w:rsidP="0013009B">
      <w:r>
        <w:t>Sri Vishnu Engineering College for Women, Bhimavaram</w:t>
      </w:r>
      <w:r>
        <w:br/>
        <w:t>August 2019 – May 2023</w:t>
      </w:r>
      <w:r>
        <w:br/>
        <w:t>CGPA: 8.79/10</w:t>
      </w:r>
    </w:p>
    <w:p w:rsidR="00F653F2" w:rsidRDefault="0013009B">
      <w:pPr>
        <w:pStyle w:val="Heading2"/>
      </w:pPr>
      <w:r>
        <w:t>S</w:t>
      </w:r>
      <w:r>
        <w:t>kills</w:t>
      </w:r>
    </w:p>
    <w:p w:rsidR="00F653F2" w:rsidRDefault="0013009B">
      <w:r>
        <w:t>Programming Languages: C, C++, Python, Embedded C</w:t>
      </w:r>
      <w:r>
        <w:br/>
        <w:t>Communication Protocols: UART, I2C</w:t>
      </w:r>
      <w:r>
        <w:br/>
        <w:t>Operating Systems: Windows, Linux</w:t>
      </w:r>
      <w:r>
        <w:br/>
        <w:t>Tools: Code Composer Studio (CCS), UniFlash, JTAG, MATLAB</w:t>
      </w:r>
    </w:p>
    <w:p w:rsidR="00F653F2" w:rsidRDefault="0013009B">
      <w:pPr>
        <w:pStyle w:val="Heading2"/>
      </w:pPr>
      <w:r>
        <w:t>Certifications</w:t>
      </w:r>
    </w:p>
    <w:p w:rsidR="00F653F2" w:rsidRDefault="0013009B">
      <w:r>
        <w:t>- Certificate in C Programming – S</w:t>
      </w:r>
      <w:r>
        <w:t>implilearn</w:t>
      </w:r>
      <w:r>
        <w:br/>
        <w:t>- Certificate in Git – Simplilearn</w:t>
      </w:r>
      <w:r>
        <w:br/>
        <w:t>- Certificate in Artificial Intelligence – 1STOP</w:t>
      </w:r>
    </w:p>
    <w:p w:rsidR="00F653F2" w:rsidRDefault="0013009B">
      <w:pPr>
        <w:pStyle w:val="Heading2"/>
      </w:pPr>
      <w:r>
        <w:t>Achievements</w:t>
      </w:r>
    </w:p>
    <w:p w:rsidR="00F653F2" w:rsidRDefault="0013009B">
      <w:r>
        <w:t>- ONGC Merit Scholarship (2019–2023): Awarded for academic excellence during B.Tech.</w:t>
      </w:r>
    </w:p>
    <w:p w:rsidR="00F653F2" w:rsidRDefault="0013009B">
      <w:pPr>
        <w:pStyle w:val="Heading2"/>
      </w:pPr>
      <w:r>
        <w:t>Languages</w:t>
      </w:r>
    </w:p>
    <w:p w:rsidR="00F653F2" w:rsidRDefault="0013009B">
      <w:r>
        <w:t>- English – Full Professional Proficiency</w:t>
      </w:r>
      <w:r>
        <w:br/>
        <w:t xml:space="preserve">- Telugu – </w:t>
      </w:r>
      <w:r>
        <w:t>Native/Bilingual Proficiency</w:t>
      </w:r>
    </w:p>
    <w:p w:rsidR="00F653F2" w:rsidRDefault="0013009B">
      <w:pPr>
        <w:pStyle w:val="Heading2"/>
      </w:pPr>
      <w:r>
        <w:t>Interests</w:t>
      </w:r>
    </w:p>
    <w:p w:rsidR="00F653F2" w:rsidRDefault="0013009B">
      <w:r>
        <w:t>- Sketching and Painting</w:t>
      </w:r>
      <w:r>
        <w:br/>
        <w:t>- Web Surfing on Emerging Technologies</w:t>
      </w:r>
    </w:p>
    <w:sectPr w:rsidR="00F653F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3009B"/>
    <w:rsid w:val="0015074B"/>
    <w:rsid w:val="0029639D"/>
    <w:rsid w:val="00326F90"/>
    <w:rsid w:val="00AA1D8D"/>
    <w:rsid w:val="00B47730"/>
    <w:rsid w:val="00CB0664"/>
    <w:rsid w:val="00F653F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D5087C5F-5A10-4158-8D4E-6C97EC97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6D155D-65E3-4FF4-9B7C-3317C9EC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account</cp:lastModifiedBy>
  <cp:revision>2</cp:revision>
  <dcterms:created xsi:type="dcterms:W3CDTF">2013-12-23T23:15:00Z</dcterms:created>
  <dcterms:modified xsi:type="dcterms:W3CDTF">2025-04-28T08:19:00Z</dcterms:modified>
  <cp:category/>
</cp:coreProperties>
</file>